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40426049" name="3ee9fc20-8fc0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1171482" name="3ee9fc20-8fc0-11f0-98b8-0f29953902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52900092" name="49651720-8fc0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8535185" name="49651720-8fc0-11f0-98b8-0f29953902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Dämmung</w:t>
            </w:r>
          </w:p>
          <w:p>
            <w:pPr>
              <w:spacing w:before="0" w:after="0"/>
            </w:pPr>
            <w:r>
              <w:t>Estrichboden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72812459" name="16a35b7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4360000" name="16a35b70-8fc1-11f0-98b8-0f29953902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62334788" name="276ab4d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6274532" name="276ab4d0-8fc1-11f0-98b8-0f29953902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Brandschutz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36470916" name="77034b1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0530175" name="77034b10-8fc1-11f0-98b8-0f29953902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10406998" name="80bc007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7256967" name="80bc0070-8fc1-11f0-98b8-0f29953902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Balkon</w:t>
            </w:r>
          </w:p>
          <w:p>
            <w:pPr>
              <w:spacing w:before="0" w:after="0"/>
            </w:pPr>
            <w:r>
              <w:t>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6538667" name="fa5e1180-8fca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619865" name="fa5e1180-8fca-11f0-98b8-0f299539025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94560454" name="025d5710-8fcb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5151464" name="025d5710-8fcb-11f0-98b8-0f299539025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Elektrotableau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91536899" name="8bf72ec0-8fcf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8838810" name="8bf72ec0-8fcf-11f0-98b8-0f299539025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18497622" name="8fd15bb0-8fcf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6143876" name="8fd15bb0-8fcf-11f0-98b8-0f299539025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Safenwil</w:t>
          </w:r>
        </w:p>
        <w:p>
          <w:pPr>
            <w:spacing w:before="0" w:after="0"/>
          </w:pPr>
          <w:r>
            <w:t>481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